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CB8E5" w14:textId="77777777" w:rsidR="00B97B2F" w:rsidRDefault="00B97B2F" w:rsidP="00FF74AA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3A050E58" w14:textId="77777777" w:rsidR="00FF74AA" w:rsidRPr="00137586" w:rsidRDefault="00FF74AA" w:rsidP="00FF74AA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</w:p>
    <w:p w14:paraId="6F041C35" w14:textId="1DDF29C4" w:rsidR="00FF74AA" w:rsidRDefault="00FF74AA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D9D9D9"/>
        </w:rPr>
      </w:pPr>
      <w:r w:rsidRPr="00524948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672B65C4" w14:textId="77777777" w:rsidR="00B97B2F" w:rsidRPr="00137586" w:rsidRDefault="00B97B2F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</w:p>
    <w:p w14:paraId="04F3837E" w14:textId="73CF13C5" w:rsidR="00445D8F" w:rsidRPr="00445D8F" w:rsidRDefault="00FF74AA" w:rsidP="00F857DB">
      <w:pPr>
        <w:jc w:val="center"/>
        <w:rPr>
          <w:rFonts w:ascii="Arial" w:hAnsi="Arial" w:cs="Arial"/>
          <w:b/>
        </w:rPr>
      </w:pPr>
      <w:r w:rsidRPr="00445D8F">
        <w:rPr>
          <w:rFonts w:ascii="Arial" w:hAnsi="Arial" w:cs="Arial"/>
          <w:b/>
        </w:rPr>
        <w:t>na veřejnou zakázku</w:t>
      </w:r>
      <w:r w:rsidR="00F857DB" w:rsidRPr="00445D8F">
        <w:rPr>
          <w:rFonts w:ascii="Arial" w:hAnsi="Arial" w:cs="Arial"/>
          <w:b/>
        </w:rPr>
        <w:t xml:space="preserve"> </w:t>
      </w:r>
      <w:r w:rsidRPr="00445D8F">
        <w:rPr>
          <w:rFonts w:ascii="Arial" w:hAnsi="Arial" w:cs="Arial"/>
          <w:b/>
        </w:rPr>
        <w:t>č. j. VZ</w:t>
      </w:r>
      <w:r w:rsidR="001F5184">
        <w:rPr>
          <w:rFonts w:ascii="Arial" w:hAnsi="Arial" w:cs="Arial"/>
          <w:b/>
        </w:rPr>
        <w:t>14</w:t>
      </w:r>
      <w:r w:rsidRPr="00445D8F">
        <w:rPr>
          <w:rFonts w:ascii="Arial" w:hAnsi="Arial" w:cs="Arial"/>
          <w:b/>
        </w:rPr>
        <w:t>/201</w:t>
      </w:r>
      <w:r w:rsidR="00D94FF4" w:rsidRPr="00445D8F">
        <w:rPr>
          <w:rFonts w:ascii="Arial" w:hAnsi="Arial" w:cs="Arial"/>
          <w:b/>
        </w:rPr>
        <w:t>9</w:t>
      </w:r>
      <w:r w:rsidR="004A7D12" w:rsidRPr="00445D8F">
        <w:rPr>
          <w:rFonts w:ascii="Arial" w:hAnsi="Arial" w:cs="Arial"/>
          <w:b/>
        </w:rPr>
        <w:t xml:space="preserve"> </w:t>
      </w:r>
      <w:r w:rsidR="007F4B1E" w:rsidRPr="00445D8F">
        <w:rPr>
          <w:rFonts w:ascii="Arial" w:hAnsi="Arial" w:cs="Arial"/>
          <w:b/>
        </w:rPr>
        <w:t xml:space="preserve"> </w:t>
      </w:r>
    </w:p>
    <w:p w14:paraId="0BBB2015" w14:textId="0D0827C2" w:rsidR="00FF74AA" w:rsidRPr="00445D8F" w:rsidRDefault="00445D8F" w:rsidP="00F857DB">
      <w:pPr>
        <w:jc w:val="center"/>
        <w:rPr>
          <w:rFonts w:ascii="Arial" w:hAnsi="Arial" w:cs="Arial"/>
          <w:b/>
        </w:rPr>
      </w:pPr>
      <w:r w:rsidRPr="00445D8F">
        <w:rPr>
          <w:rFonts w:ascii="Arial" w:hAnsi="Arial" w:cs="Arial"/>
          <w:b/>
        </w:rPr>
        <w:t>„Rekonstrukce prostorové akustiky hudebního studia ČRo Sever“</w:t>
      </w:r>
    </w:p>
    <w:p w14:paraId="24CA7ECD" w14:textId="77777777" w:rsidR="00FF74AA" w:rsidRPr="00445D8F" w:rsidRDefault="00FF74AA" w:rsidP="00FF74AA">
      <w:pPr>
        <w:rPr>
          <w:rFonts w:ascii="Arial" w:hAnsi="Arial" w:cs="Arial"/>
          <w:b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F74AA" w:rsidRPr="00137586" w14:paraId="534301C3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76F48A8" w14:textId="77777777" w:rsidR="00FF74AA" w:rsidRPr="00137586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137586">
              <w:rPr>
                <w:rFonts w:ascii="Arial" w:hAnsi="Arial" w:cs="Arial"/>
                <w:b/>
                <w:sz w:val="20"/>
                <w:szCs w:val="20"/>
              </w:rPr>
              <w:t>dodavateli</w:t>
            </w:r>
          </w:p>
        </w:tc>
      </w:tr>
      <w:tr w:rsidR="00603A62" w:rsidRPr="00137586" w14:paraId="3F2ED79F" w14:textId="77777777" w:rsidTr="004A7D12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CA7808A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0FAFAC9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773C3E4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EE4A78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312C7C8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286EF0B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D8D32FF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CEA1B5F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C2913AD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21F46F7D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4FC553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F5DF10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05DC1F9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965CF00" w14:textId="77777777" w:rsidR="00FF74AA" w:rsidRPr="00137586" w:rsidRDefault="00FF74AA" w:rsidP="0096383D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 w:rsidR="00B6679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C2FC82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2424F32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7E73085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B3D279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68FE3A0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891A9B0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727A273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1B8393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91C66C3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9F276D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C67822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378E5A7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00F0CB5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FF74AA" w:rsidRPr="00137586" w14:paraId="7F3DD5E6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9F9CD17" w14:textId="77777777" w:rsidR="00FF74AA" w:rsidRPr="00137586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137586">
              <w:rPr>
                <w:rFonts w:ascii="Arial" w:hAnsi="Arial" w:cs="Arial"/>
                <w:b/>
                <w:sz w:val="20"/>
                <w:szCs w:val="20"/>
              </w:rPr>
              <w:t>pod</w:t>
            </w:r>
            <w:r w:rsidRPr="00137586">
              <w:rPr>
                <w:rFonts w:ascii="Arial" w:hAnsi="Arial" w:cs="Arial"/>
                <w:b/>
                <w:sz w:val="20"/>
                <w:szCs w:val="20"/>
              </w:rPr>
              <w:t>dodavateli – 1)*</w:t>
            </w:r>
          </w:p>
        </w:tc>
      </w:tr>
      <w:tr w:rsidR="00603A62" w:rsidRPr="00137586" w14:paraId="0654271A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D500B71" w14:textId="77777777" w:rsidR="00065F69" w:rsidRDefault="00065F69" w:rsidP="008159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43E42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1944892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0B0B673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59C8A29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56CC229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8617973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E7CE4C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8618261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D3A63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35713B32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16D1C3C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 w:rsidR="00B6679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E125BB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1148BD5F" w14:textId="77777777" w:rsidTr="00E64599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F8B2D9" w14:textId="77777777" w:rsidR="00FF74AA" w:rsidRPr="00137586" w:rsidRDefault="00FF74AA" w:rsidP="0008022A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="0008022A" w:rsidRPr="00137586">
              <w:rPr>
                <w:rFonts w:ascii="Arial" w:hAnsi="Arial" w:cs="Arial"/>
                <w:sz w:val="18"/>
                <w:szCs w:val="18"/>
              </w:rPr>
              <w:t>pod</w:t>
            </w:r>
            <w:r w:rsidRPr="00137586">
              <w:rPr>
                <w:rFonts w:ascii="Arial" w:hAnsi="Arial" w:cs="Arial"/>
                <w:sz w:val="18"/>
                <w:szCs w:val="18"/>
              </w:rPr>
              <w:t>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6F21CD5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</w:tbl>
    <w:p w14:paraId="2E959C83" w14:textId="77777777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3CA20D81" w14:textId="71861142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 xml:space="preserve">* V případě více </w:t>
      </w:r>
      <w:r w:rsidR="0008022A" w:rsidRPr="00137586">
        <w:rPr>
          <w:rFonts w:ascii="Arial" w:hAnsi="Arial" w:cs="Arial"/>
          <w:i/>
          <w:sz w:val="18"/>
          <w:szCs w:val="18"/>
        </w:rPr>
        <w:t>pod</w:t>
      </w:r>
      <w:r w:rsidRPr="00137586">
        <w:rPr>
          <w:rFonts w:ascii="Arial" w:hAnsi="Arial" w:cs="Arial"/>
          <w:i/>
          <w:sz w:val="18"/>
          <w:szCs w:val="18"/>
        </w:rPr>
        <w:t xml:space="preserve">dodavatelů přidá </w:t>
      </w:r>
      <w:r w:rsidR="00856065">
        <w:rPr>
          <w:rFonts w:ascii="Arial" w:hAnsi="Arial" w:cs="Arial"/>
          <w:i/>
          <w:sz w:val="18"/>
          <w:szCs w:val="18"/>
        </w:rPr>
        <w:t>dodavatel</w:t>
      </w:r>
      <w:r w:rsidRPr="00137586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2FECE561" w14:textId="77777777" w:rsidR="00FF74AA" w:rsidRPr="00137586" w:rsidRDefault="00FF74AA" w:rsidP="00FF74AA">
      <w:pPr>
        <w:rPr>
          <w:rFonts w:ascii="Arial" w:hAnsi="Arial" w:cs="Arial"/>
        </w:rPr>
      </w:pPr>
    </w:p>
    <w:p w14:paraId="2E289A13" w14:textId="77777777" w:rsidR="00FF74AA" w:rsidRPr="00137586" w:rsidRDefault="00FF74AA" w:rsidP="00FF74AA">
      <w:pPr>
        <w:jc w:val="both"/>
        <w:outlineLvl w:val="0"/>
        <w:rPr>
          <w:rFonts w:ascii="Arial" w:hAnsi="Arial" w:cs="Arial"/>
        </w:rPr>
      </w:pPr>
    </w:p>
    <w:sectPr w:rsidR="00FF74AA" w:rsidRPr="00137586" w:rsidSect="00FF74AA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809F3" w14:textId="77777777" w:rsidR="00A551D7" w:rsidRDefault="00A551D7" w:rsidP="001F2A39">
      <w:r>
        <w:separator/>
      </w:r>
    </w:p>
  </w:endnote>
  <w:endnote w:type="continuationSeparator" w:id="0">
    <w:p w14:paraId="0553C7DE" w14:textId="77777777" w:rsidR="00A551D7" w:rsidRDefault="00A551D7" w:rsidP="001F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987D2" w14:textId="6FA49445" w:rsidR="008812EF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097F1889" wp14:editId="76D1F4AD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2BC3A9" id="Přímá spojnice 3" o:spid="_x0000_s1026" style="position:absolute;flip:y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5EEC6C90" w14:textId="31575269" w:rsidR="008812EF" w:rsidRPr="00893F31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color w:val="808080"/>
      </w:rPr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  <w:t xml:space="preserve">strana: 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begin"/>
    </w:r>
    <w:r w:rsidRPr="00893F31">
      <w:rPr>
        <w:rStyle w:val="slostrnky"/>
        <w:rFonts w:ascii="Arial" w:hAnsi="Arial" w:cs="Arial"/>
        <w:color w:val="808080"/>
        <w:sz w:val="20"/>
        <w:szCs w:val="20"/>
      </w:rPr>
      <w:instrText xml:space="preserve"> PAGE </w:instrTex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separate"/>
    </w:r>
    <w:r w:rsidR="00541BBF">
      <w:rPr>
        <w:rStyle w:val="slostrnky"/>
        <w:rFonts w:ascii="Arial" w:hAnsi="Arial" w:cs="Arial"/>
        <w:noProof/>
        <w:color w:val="808080"/>
        <w:sz w:val="20"/>
        <w:szCs w:val="20"/>
      </w:rPr>
      <w:t>1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end"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</w:p>
  <w:p w14:paraId="2F0DB205" w14:textId="77777777" w:rsidR="008812EF" w:rsidRDefault="008812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8F83C" w14:textId="77777777" w:rsidR="00A551D7" w:rsidRDefault="00A551D7" w:rsidP="001F2A39">
      <w:r>
        <w:separator/>
      </w:r>
    </w:p>
  </w:footnote>
  <w:footnote w:type="continuationSeparator" w:id="0">
    <w:p w14:paraId="19CD4E11" w14:textId="77777777" w:rsidR="00A551D7" w:rsidRDefault="00A551D7" w:rsidP="001F2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EAB84" w14:textId="77777777" w:rsidR="008812EF" w:rsidRDefault="00541BBF">
    <w:pPr>
      <w:pStyle w:val="Zhlav"/>
    </w:pPr>
    <w:r>
      <w:rPr>
        <w:noProof/>
      </w:rPr>
      <w:pict w14:anchorId="356A90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8301D" w14:textId="30D2C5B3" w:rsidR="008812EF" w:rsidRDefault="008812EF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42E2645" wp14:editId="6E0E2C9F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85F04" w14:textId="77777777" w:rsidR="008812EF" w:rsidRDefault="00541BBF">
    <w:pPr>
      <w:pStyle w:val="Zhlav"/>
    </w:pPr>
    <w:r>
      <w:rPr>
        <w:noProof/>
      </w:rPr>
      <w:pict w14:anchorId="6BDCEF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4"/>
    <w:multiLevelType w:val="singleLevel"/>
    <w:tmpl w:val="F62209D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0"/>
      </w:rPr>
    </w:lvl>
  </w:abstractNum>
  <w:abstractNum w:abstractNumId="4" w15:restartNumberingAfterBreak="0">
    <w:nsid w:val="0000000E"/>
    <w:multiLevelType w:val="multilevel"/>
    <w:tmpl w:val="0B82E682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4AF5CA6"/>
    <w:multiLevelType w:val="hybridMultilevel"/>
    <w:tmpl w:val="1FA0A0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53312"/>
    <w:multiLevelType w:val="hybridMultilevel"/>
    <w:tmpl w:val="CE088ED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082" w:hanging="360"/>
      </w:pPr>
    </w:lvl>
    <w:lvl w:ilvl="2" w:tplc="0405001B">
      <w:start w:val="1"/>
      <w:numFmt w:val="lowerRoman"/>
      <w:lvlText w:val="%3."/>
      <w:lvlJc w:val="right"/>
      <w:pPr>
        <w:ind w:left="2802" w:hanging="180"/>
      </w:pPr>
    </w:lvl>
    <w:lvl w:ilvl="3" w:tplc="0405000F">
      <w:start w:val="1"/>
      <w:numFmt w:val="decimal"/>
      <w:lvlText w:val="%4."/>
      <w:lvlJc w:val="left"/>
      <w:pPr>
        <w:ind w:left="3522" w:hanging="360"/>
      </w:pPr>
    </w:lvl>
    <w:lvl w:ilvl="4" w:tplc="04050019">
      <w:start w:val="1"/>
      <w:numFmt w:val="lowerLetter"/>
      <w:lvlText w:val="%5."/>
      <w:lvlJc w:val="left"/>
      <w:pPr>
        <w:ind w:left="4242" w:hanging="360"/>
      </w:pPr>
    </w:lvl>
    <w:lvl w:ilvl="5" w:tplc="0405001B">
      <w:start w:val="1"/>
      <w:numFmt w:val="lowerRoman"/>
      <w:lvlText w:val="%6."/>
      <w:lvlJc w:val="right"/>
      <w:pPr>
        <w:ind w:left="4962" w:hanging="180"/>
      </w:pPr>
    </w:lvl>
    <w:lvl w:ilvl="6" w:tplc="0405000F">
      <w:start w:val="1"/>
      <w:numFmt w:val="decimal"/>
      <w:lvlText w:val="%7."/>
      <w:lvlJc w:val="left"/>
      <w:pPr>
        <w:ind w:left="5682" w:hanging="360"/>
      </w:pPr>
    </w:lvl>
    <w:lvl w:ilvl="7" w:tplc="04050019">
      <w:start w:val="1"/>
      <w:numFmt w:val="lowerLetter"/>
      <w:lvlText w:val="%8."/>
      <w:lvlJc w:val="left"/>
      <w:pPr>
        <w:ind w:left="6402" w:hanging="360"/>
      </w:pPr>
    </w:lvl>
    <w:lvl w:ilvl="8" w:tplc="0405001B">
      <w:start w:val="1"/>
      <w:numFmt w:val="lowerRoman"/>
      <w:lvlText w:val="%9."/>
      <w:lvlJc w:val="right"/>
      <w:pPr>
        <w:ind w:left="7122" w:hanging="180"/>
      </w:pPr>
    </w:lvl>
  </w:abstractNum>
  <w:abstractNum w:abstractNumId="1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0F026873"/>
    <w:multiLevelType w:val="hybridMultilevel"/>
    <w:tmpl w:val="838CFC46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6668B4"/>
    <w:multiLevelType w:val="hybridMultilevel"/>
    <w:tmpl w:val="3B1C044E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 w15:restartNumberingAfterBreak="0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2C240AEF"/>
    <w:multiLevelType w:val="hybridMultilevel"/>
    <w:tmpl w:val="7C80977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96106DF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0582292"/>
    <w:multiLevelType w:val="hybridMultilevel"/>
    <w:tmpl w:val="09787F66"/>
    <w:name w:val="WW8Num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85E2C"/>
    <w:multiLevelType w:val="hybridMultilevel"/>
    <w:tmpl w:val="18FCD7C0"/>
    <w:lvl w:ilvl="0" w:tplc="7778CD5E">
      <w:start w:val="1"/>
      <w:numFmt w:val="upperLetter"/>
      <w:pStyle w:val="Styl1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056A6C"/>
    <w:multiLevelType w:val="hybridMultilevel"/>
    <w:tmpl w:val="FFB8021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C592F89"/>
    <w:multiLevelType w:val="hybridMultilevel"/>
    <w:tmpl w:val="AB904268"/>
    <w:lvl w:ilvl="0" w:tplc="061CB188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14E59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E015042"/>
    <w:multiLevelType w:val="hybridMultilevel"/>
    <w:tmpl w:val="14344BA4"/>
    <w:lvl w:ilvl="0" w:tplc="2B6E81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5454D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66D57"/>
    <w:multiLevelType w:val="multilevel"/>
    <w:tmpl w:val="CE040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9D5F1D"/>
    <w:multiLevelType w:val="hybridMultilevel"/>
    <w:tmpl w:val="5504F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2D714C"/>
    <w:multiLevelType w:val="hybridMultilevel"/>
    <w:tmpl w:val="62EC5794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615C5A27"/>
    <w:multiLevelType w:val="hybridMultilevel"/>
    <w:tmpl w:val="654A5690"/>
    <w:lvl w:ilvl="0" w:tplc="BEDC72FA">
      <w:start w:val="1"/>
      <w:numFmt w:val="bullet"/>
      <w:lvlText w:val="–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5228EB"/>
    <w:multiLevelType w:val="hybridMultilevel"/>
    <w:tmpl w:val="D396CA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81B2F52"/>
    <w:multiLevelType w:val="hybridMultilevel"/>
    <w:tmpl w:val="2194823A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C57C3"/>
    <w:multiLevelType w:val="hybridMultilevel"/>
    <w:tmpl w:val="6302B3D2"/>
    <w:lvl w:ilvl="0" w:tplc="FA427B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830D7"/>
    <w:multiLevelType w:val="hybridMultilevel"/>
    <w:tmpl w:val="EE8C2D1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166C53"/>
    <w:multiLevelType w:val="hybridMultilevel"/>
    <w:tmpl w:val="F4145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55F79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0B216B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53B3A18"/>
    <w:multiLevelType w:val="hybridMultilevel"/>
    <w:tmpl w:val="BA2A97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07468"/>
    <w:multiLevelType w:val="hybridMultilevel"/>
    <w:tmpl w:val="C2FE0D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8B7A51"/>
    <w:multiLevelType w:val="hybridMultilevel"/>
    <w:tmpl w:val="6EEE1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413341"/>
    <w:multiLevelType w:val="hybridMultilevel"/>
    <w:tmpl w:val="F4ECBF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4"/>
  </w:num>
  <w:num w:numId="5">
    <w:abstractNumId w:val="18"/>
  </w:num>
  <w:num w:numId="6">
    <w:abstractNumId w:val="33"/>
  </w:num>
  <w:num w:numId="7">
    <w:abstractNumId w:val="20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8"/>
  </w:num>
  <w:num w:numId="11">
    <w:abstractNumId w:val="5"/>
  </w:num>
  <w:num w:numId="12">
    <w:abstractNumId w:val="40"/>
  </w:num>
  <w:num w:numId="13">
    <w:abstractNumId w:val="21"/>
  </w:num>
  <w:num w:numId="14">
    <w:abstractNumId w:val="22"/>
  </w:num>
  <w:num w:numId="15">
    <w:abstractNumId w:val="34"/>
  </w:num>
  <w:num w:numId="16">
    <w:abstractNumId w:val="31"/>
  </w:num>
  <w:num w:numId="17">
    <w:abstractNumId w:val="27"/>
  </w:num>
  <w:num w:numId="18">
    <w:abstractNumId w:val="30"/>
  </w:num>
  <w:num w:numId="19">
    <w:abstractNumId w:val="12"/>
  </w:num>
  <w:num w:numId="20">
    <w:abstractNumId w:val="35"/>
  </w:num>
  <w:num w:numId="21">
    <w:abstractNumId w:val="11"/>
  </w:num>
  <w:num w:numId="22">
    <w:abstractNumId w:val="43"/>
  </w:num>
  <w:num w:numId="23">
    <w:abstractNumId w:val="16"/>
  </w:num>
  <w:num w:numId="24">
    <w:abstractNumId w:val="25"/>
  </w:num>
  <w:num w:numId="25">
    <w:abstractNumId w:val="42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8"/>
  </w:num>
  <w:num w:numId="29">
    <w:abstractNumId w:val="10"/>
  </w:num>
  <w:num w:numId="30">
    <w:abstractNumId w:val="15"/>
    <w:lvlOverride w:ilvl="0">
      <w:lvl w:ilvl="0">
        <w:start w:val="1"/>
        <w:numFmt w:val="decimal"/>
        <w:pStyle w:val="Heading-Number-ContractCzechRadio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ListNumber-ContractCzechRadio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ListLetter-ContractCzechRadio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1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36"/>
  </w:num>
  <w:num w:numId="34">
    <w:abstractNumId w:val="29"/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2"/>
  </w:num>
  <w:num w:numId="38">
    <w:abstractNumId w:val="37"/>
  </w:num>
  <w:num w:numId="3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29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AA"/>
    <w:rsid w:val="00001D47"/>
    <w:rsid w:val="00006535"/>
    <w:rsid w:val="0000758B"/>
    <w:rsid w:val="000101CE"/>
    <w:rsid w:val="00011909"/>
    <w:rsid w:val="00012CEB"/>
    <w:rsid w:val="00013155"/>
    <w:rsid w:val="00013259"/>
    <w:rsid w:val="00020887"/>
    <w:rsid w:val="00020F7B"/>
    <w:rsid w:val="00021EBC"/>
    <w:rsid w:val="0002469E"/>
    <w:rsid w:val="00026CF2"/>
    <w:rsid w:val="00027A31"/>
    <w:rsid w:val="00031619"/>
    <w:rsid w:val="00033BE3"/>
    <w:rsid w:val="00036594"/>
    <w:rsid w:val="00037997"/>
    <w:rsid w:val="00040D00"/>
    <w:rsid w:val="000505E2"/>
    <w:rsid w:val="00052AAE"/>
    <w:rsid w:val="00055C64"/>
    <w:rsid w:val="00056651"/>
    <w:rsid w:val="00057D64"/>
    <w:rsid w:val="00063514"/>
    <w:rsid w:val="00065C2D"/>
    <w:rsid w:val="00065F69"/>
    <w:rsid w:val="00066411"/>
    <w:rsid w:val="000671AE"/>
    <w:rsid w:val="0007419B"/>
    <w:rsid w:val="0008022A"/>
    <w:rsid w:val="000839BF"/>
    <w:rsid w:val="00085890"/>
    <w:rsid w:val="000A23D2"/>
    <w:rsid w:val="000A4E5A"/>
    <w:rsid w:val="000A7A3A"/>
    <w:rsid w:val="000B2178"/>
    <w:rsid w:val="000B3972"/>
    <w:rsid w:val="000B4D2B"/>
    <w:rsid w:val="000B5B2D"/>
    <w:rsid w:val="000B7C84"/>
    <w:rsid w:val="000C0F5F"/>
    <w:rsid w:val="000C1844"/>
    <w:rsid w:val="000C639E"/>
    <w:rsid w:val="000D05C5"/>
    <w:rsid w:val="000D6201"/>
    <w:rsid w:val="000D64DA"/>
    <w:rsid w:val="000D79A2"/>
    <w:rsid w:val="000E0C4E"/>
    <w:rsid w:val="000E182D"/>
    <w:rsid w:val="000E1B41"/>
    <w:rsid w:val="000E50C1"/>
    <w:rsid w:val="000E5C60"/>
    <w:rsid w:val="000E7CE9"/>
    <w:rsid w:val="000F17E1"/>
    <w:rsid w:val="000F6C86"/>
    <w:rsid w:val="000F7B66"/>
    <w:rsid w:val="00103166"/>
    <w:rsid w:val="00106EF2"/>
    <w:rsid w:val="00110B88"/>
    <w:rsid w:val="00112F3B"/>
    <w:rsid w:val="00113175"/>
    <w:rsid w:val="00113288"/>
    <w:rsid w:val="00113562"/>
    <w:rsid w:val="00113D3E"/>
    <w:rsid w:val="00114793"/>
    <w:rsid w:val="001173F5"/>
    <w:rsid w:val="0012273B"/>
    <w:rsid w:val="00124353"/>
    <w:rsid w:val="00130364"/>
    <w:rsid w:val="001318AD"/>
    <w:rsid w:val="00133FF6"/>
    <w:rsid w:val="00134DB2"/>
    <w:rsid w:val="00137586"/>
    <w:rsid w:val="001427FA"/>
    <w:rsid w:val="0015462E"/>
    <w:rsid w:val="00160CE1"/>
    <w:rsid w:val="00161873"/>
    <w:rsid w:val="00167E98"/>
    <w:rsid w:val="00167F81"/>
    <w:rsid w:val="00173C6D"/>
    <w:rsid w:val="00174ABA"/>
    <w:rsid w:val="00174AE4"/>
    <w:rsid w:val="00175770"/>
    <w:rsid w:val="00176F6C"/>
    <w:rsid w:val="00182370"/>
    <w:rsid w:val="0018294C"/>
    <w:rsid w:val="00182F2B"/>
    <w:rsid w:val="00183ACE"/>
    <w:rsid w:val="001846F7"/>
    <w:rsid w:val="0018541F"/>
    <w:rsid w:val="00193257"/>
    <w:rsid w:val="00194DFD"/>
    <w:rsid w:val="001969A2"/>
    <w:rsid w:val="001A0DD3"/>
    <w:rsid w:val="001A3367"/>
    <w:rsid w:val="001A7380"/>
    <w:rsid w:val="001B205A"/>
    <w:rsid w:val="001B44D6"/>
    <w:rsid w:val="001B7B6A"/>
    <w:rsid w:val="001C0BDD"/>
    <w:rsid w:val="001D0E0E"/>
    <w:rsid w:val="001D0EF7"/>
    <w:rsid w:val="001D2652"/>
    <w:rsid w:val="001D2DE0"/>
    <w:rsid w:val="001D46F4"/>
    <w:rsid w:val="001D4ABA"/>
    <w:rsid w:val="001D5948"/>
    <w:rsid w:val="001E64D2"/>
    <w:rsid w:val="001F2A39"/>
    <w:rsid w:val="001F386A"/>
    <w:rsid w:val="001F4FF5"/>
    <w:rsid w:val="001F5184"/>
    <w:rsid w:val="00205674"/>
    <w:rsid w:val="00205F18"/>
    <w:rsid w:val="00212C39"/>
    <w:rsid w:val="00214F5C"/>
    <w:rsid w:val="00215BA0"/>
    <w:rsid w:val="002161B4"/>
    <w:rsid w:val="002203AE"/>
    <w:rsid w:val="0022105B"/>
    <w:rsid w:val="0022190C"/>
    <w:rsid w:val="00223CF0"/>
    <w:rsid w:val="00225047"/>
    <w:rsid w:val="00230029"/>
    <w:rsid w:val="002330F6"/>
    <w:rsid w:val="00233946"/>
    <w:rsid w:val="0023432E"/>
    <w:rsid w:val="0024253E"/>
    <w:rsid w:val="00242DF9"/>
    <w:rsid w:val="002435A1"/>
    <w:rsid w:val="00244161"/>
    <w:rsid w:val="00256539"/>
    <w:rsid w:val="0026016A"/>
    <w:rsid w:val="0026107D"/>
    <w:rsid w:val="00262D96"/>
    <w:rsid w:val="0026677E"/>
    <w:rsid w:val="00270D7E"/>
    <w:rsid w:val="002720D0"/>
    <w:rsid w:val="0027507C"/>
    <w:rsid w:val="0027734B"/>
    <w:rsid w:val="002847D8"/>
    <w:rsid w:val="0028694F"/>
    <w:rsid w:val="00287E0E"/>
    <w:rsid w:val="00291C00"/>
    <w:rsid w:val="0029233F"/>
    <w:rsid w:val="0029446B"/>
    <w:rsid w:val="002967D7"/>
    <w:rsid w:val="002A1A55"/>
    <w:rsid w:val="002A267A"/>
    <w:rsid w:val="002A4C46"/>
    <w:rsid w:val="002B37CE"/>
    <w:rsid w:val="002B3BA9"/>
    <w:rsid w:val="002C2791"/>
    <w:rsid w:val="002C3CDA"/>
    <w:rsid w:val="002C438F"/>
    <w:rsid w:val="002C6D1D"/>
    <w:rsid w:val="002D2BE3"/>
    <w:rsid w:val="002D2E77"/>
    <w:rsid w:val="002F1826"/>
    <w:rsid w:val="002F1FD8"/>
    <w:rsid w:val="003010DF"/>
    <w:rsid w:val="00301559"/>
    <w:rsid w:val="00303127"/>
    <w:rsid w:val="00305D03"/>
    <w:rsid w:val="00311BF1"/>
    <w:rsid w:val="00320D02"/>
    <w:rsid w:val="00322635"/>
    <w:rsid w:val="00323919"/>
    <w:rsid w:val="00327A6A"/>
    <w:rsid w:val="0033375D"/>
    <w:rsid w:val="003408F7"/>
    <w:rsid w:val="00341851"/>
    <w:rsid w:val="00341EC8"/>
    <w:rsid w:val="003531B5"/>
    <w:rsid w:val="0036024C"/>
    <w:rsid w:val="0036348C"/>
    <w:rsid w:val="0037009C"/>
    <w:rsid w:val="00370A04"/>
    <w:rsid w:val="00370A65"/>
    <w:rsid w:val="00372434"/>
    <w:rsid w:val="003725E6"/>
    <w:rsid w:val="003737D8"/>
    <w:rsid w:val="003761F5"/>
    <w:rsid w:val="003817C9"/>
    <w:rsid w:val="00381976"/>
    <w:rsid w:val="00381EDD"/>
    <w:rsid w:val="003821E0"/>
    <w:rsid w:val="0038472A"/>
    <w:rsid w:val="003865AC"/>
    <w:rsid w:val="003866AB"/>
    <w:rsid w:val="00386895"/>
    <w:rsid w:val="00390425"/>
    <w:rsid w:val="00390FDD"/>
    <w:rsid w:val="003965FD"/>
    <w:rsid w:val="0039785B"/>
    <w:rsid w:val="003A32E2"/>
    <w:rsid w:val="003A4CFE"/>
    <w:rsid w:val="003B2403"/>
    <w:rsid w:val="003B5B87"/>
    <w:rsid w:val="003B7679"/>
    <w:rsid w:val="003C1C80"/>
    <w:rsid w:val="003D05A1"/>
    <w:rsid w:val="003D16A8"/>
    <w:rsid w:val="003D7A8A"/>
    <w:rsid w:val="003E1052"/>
    <w:rsid w:val="003E2E85"/>
    <w:rsid w:val="003F0C04"/>
    <w:rsid w:val="003F772B"/>
    <w:rsid w:val="004010D2"/>
    <w:rsid w:val="00401D21"/>
    <w:rsid w:val="004052E9"/>
    <w:rsid w:val="00407175"/>
    <w:rsid w:val="004104E2"/>
    <w:rsid w:val="00410C3A"/>
    <w:rsid w:val="00413C85"/>
    <w:rsid w:val="0041424D"/>
    <w:rsid w:val="00415CB7"/>
    <w:rsid w:val="00427C44"/>
    <w:rsid w:val="0043075E"/>
    <w:rsid w:val="00430BD7"/>
    <w:rsid w:val="00434DC2"/>
    <w:rsid w:val="00441D7E"/>
    <w:rsid w:val="00445D8F"/>
    <w:rsid w:val="00447D7D"/>
    <w:rsid w:val="0045093D"/>
    <w:rsid w:val="00451BF4"/>
    <w:rsid w:val="004620A1"/>
    <w:rsid w:val="004664DF"/>
    <w:rsid w:val="00467B95"/>
    <w:rsid w:val="00471A8E"/>
    <w:rsid w:val="00472A43"/>
    <w:rsid w:val="004779F5"/>
    <w:rsid w:val="00481D63"/>
    <w:rsid w:val="00481DCE"/>
    <w:rsid w:val="00485E4E"/>
    <w:rsid w:val="00487393"/>
    <w:rsid w:val="004903E6"/>
    <w:rsid w:val="00491232"/>
    <w:rsid w:val="0049277C"/>
    <w:rsid w:val="00492D11"/>
    <w:rsid w:val="004931BA"/>
    <w:rsid w:val="00493631"/>
    <w:rsid w:val="00493BDE"/>
    <w:rsid w:val="00497B61"/>
    <w:rsid w:val="00497EFA"/>
    <w:rsid w:val="004A1681"/>
    <w:rsid w:val="004A3C7E"/>
    <w:rsid w:val="004A7D12"/>
    <w:rsid w:val="004B09A5"/>
    <w:rsid w:val="004B376F"/>
    <w:rsid w:val="004B4845"/>
    <w:rsid w:val="004B48F7"/>
    <w:rsid w:val="004B693D"/>
    <w:rsid w:val="004C7F5C"/>
    <w:rsid w:val="004D20E9"/>
    <w:rsid w:val="004D2194"/>
    <w:rsid w:val="004D5427"/>
    <w:rsid w:val="004D69A3"/>
    <w:rsid w:val="004D730D"/>
    <w:rsid w:val="004E46B0"/>
    <w:rsid w:val="004E4FAC"/>
    <w:rsid w:val="004F0A6A"/>
    <w:rsid w:val="004F60AB"/>
    <w:rsid w:val="004F7CD5"/>
    <w:rsid w:val="005006C9"/>
    <w:rsid w:val="005044CC"/>
    <w:rsid w:val="0050672D"/>
    <w:rsid w:val="005076E1"/>
    <w:rsid w:val="00510D59"/>
    <w:rsid w:val="00522B7B"/>
    <w:rsid w:val="00524273"/>
    <w:rsid w:val="00524948"/>
    <w:rsid w:val="00524EDA"/>
    <w:rsid w:val="00527100"/>
    <w:rsid w:val="005324B3"/>
    <w:rsid w:val="00532B35"/>
    <w:rsid w:val="0053509B"/>
    <w:rsid w:val="00535919"/>
    <w:rsid w:val="00536460"/>
    <w:rsid w:val="00540810"/>
    <w:rsid w:val="00541BBF"/>
    <w:rsid w:val="00543531"/>
    <w:rsid w:val="005443BB"/>
    <w:rsid w:val="005456E4"/>
    <w:rsid w:val="0055412A"/>
    <w:rsid w:val="005563BC"/>
    <w:rsid w:val="00557404"/>
    <w:rsid w:val="00557CC4"/>
    <w:rsid w:val="005616F7"/>
    <w:rsid w:val="0056346D"/>
    <w:rsid w:val="00564D82"/>
    <w:rsid w:val="00565D6E"/>
    <w:rsid w:val="005672E7"/>
    <w:rsid w:val="00572917"/>
    <w:rsid w:val="00577104"/>
    <w:rsid w:val="005811EB"/>
    <w:rsid w:val="005825FC"/>
    <w:rsid w:val="00582F51"/>
    <w:rsid w:val="00583032"/>
    <w:rsid w:val="00591898"/>
    <w:rsid w:val="0059264B"/>
    <w:rsid w:val="005A0E7F"/>
    <w:rsid w:val="005B2AE1"/>
    <w:rsid w:val="005B371E"/>
    <w:rsid w:val="005B3D98"/>
    <w:rsid w:val="005C3534"/>
    <w:rsid w:val="005C42D7"/>
    <w:rsid w:val="005C7D76"/>
    <w:rsid w:val="005D0EAD"/>
    <w:rsid w:val="005D4FE1"/>
    <w:rsid w:val="005D6E41"/>
    <w:rsid w:val="005D6E84"/>
    <w:rsid w:val="005E0377"/>
    <w:rsid w:val="005F0B85"/>
    <w:rsid w:val="005F0D2A"/>
    <w:rsid w:val="005F2466"/>
    <w:rsid w:val="005F2C10"/>
    <w:rsid w:val="005F3A9B"/>
    <w:rsid w:val="006000E3"/>
    <w:rsid w:val="00600EFF"/>
    <w:rsid w:val="00603A62"/>
    <w:rsid w:val="00605E26"/>
    <w:rsid w:val="00610637"/>
    <w:rsid w:val="00610CF6"/>
    <w:rsid w:val="0061302F"/>
    <w:rsid w:val="0061357A"/>
    <w:rsid w:val="006154DB"/>
    <w:rsid w:val="0061554B"/>
    <w:rsid w:val="006266BB"/>
    <w:rsid w:val="00630BC4"/>
    <w:rsid w:val="00632977"/>
    <w:rsid w:val="006331C4"/>
    <w:rsid w:val="006343C4"/>
    <w:rsid w:val="00642DF7"/>
    <w:rsid w:val="006438F1"/>
    <w:rsid w:val="00645C77"/>
    <w:rsid w:val="00651464"/>
    <w:rsid w:val="00654700"/>
    <w:rsid w:val="00656AF8"/>
    <w:rsid w:val="00657478"/>
    <w:rsid w:val="0066456A"/>
    <w:rsid w:val="006739E2"/>
    <w:rsid w:val="006744B4"/>
    <w:rsid w:val="00674815"/>
    <w:rsid w:val="0068332E"/>
    <w:rsid w:val="00692EA6"/>
    <w:rsid w:val="006959E1"/>
    <w:rsid w:val="00696CCD"/>
    <w:rsid w:val="00697546"/>
    <w:rsid w:val="006A4325"/>
    <w:rsid w:val="006A6B98"/>
    <w:rsid w:val="006B2BAB"/>
    <w:rsid w:val="006B5CB0"/>
    <w:rsid w:val="006C0AA1"/>
    <w:rsid w:val="006C31FB"/>
    <w:rsid w:val="006C336A"/>
    <w:rsid w:val="006E07EC"/>
    <w:rsid w:val="006E14B9"/>
    <w:rsid w:val="006E6A8E"/>
    <w:rsid w:val="006E6D87"/>
    <w:rsid w:val="006F064F"/>
    <w:rsid w:val="006F24AC"/>
    <w:rsid w:val="006F62CE"/>
    <w:rsid w:val="006F692F"/>
    <w:rsid w:val="006F7534"/>
    <w:rsid w:val="00701338"/>
    <w:rsid w:val="00703EA7"/>
    <w:rsid w:val="00707437"/>
    <w:rsid w:val="00712A48"/>
    <w:rsid w:val="00714D56"/>
    <w:rsid w:val="0071505B"/>
    <w:rsid w:val="007162B7"/>
    <w:rsid w:val="0071651E"/>
    <w:rsid w:val="00721537"/>
    <w:rsid w:val="00723A0F"/>
    <w:rsid w:val="00723BFE"/>
    <w:rsid w:val="0072412A"/>
    <w:rsid w:val="007269BB"/>
    <w:rsid w:val="007307B1"/>
    <w:rsid w:val="00730A13"/>
    <w:rsid w:val="00731663"/>
    <w:rsid w:val="0073198B"/>
    <w:rsid w:val="00733187"/>
    <w:rsid w:val="00733BE4"/>
    <w:rsid w:val="00743C93"/>
    <w:rsid w:val="00747E8A"/>
    <w:rsid w:val="007505DD"/>
    <w:rsid w:val="00750642"/>
    <w:rsid w:val="007528F7"/>
    <w:rsid w:val="00754BBE"/>
    <w:rsid w:val="00757ECF"/>
    <w:rsid w:val="007613EA"/>
    <w:rsid w:val="0076275B"/>
    <w:rsid w:val="007650EC"/>
    <w:rsid w:val="007669A9"/>
    <w:rsid w:val="0076726D"/>
    <w:rsid w:val="007675C5"/>
    <w:rsid w:val="00767BFA"/>
    <w:rsid w:val="00767F2B"/>
    <w:rsid w:val="0077033D"/>
    <w:rsid w:val="00770890"/>
    <w:rsid w:val="00770956"/>
    <w:rsid w:val="007747C8"/>
    <w:rsid w:val="007848AC"/>
    <w:rsid w:val="00785927"/>
    <w:rsid w:val="00794F0E"/>
    <w:rsid w:val="00795889"/>
    <w:rsid w:val="007A00DD"/>
    <w:rsid w:val="007A1343"/>
    <w:rsid w:val="007B1024"/>
    <w:rsid w:val="007B2110"/>
    <w:rsid w:val="007B37A3"/>
    <w:rsid w:val="007B391D"/>
    <w:rsid w:val="007B58A6"/>
    <w:rsid w:val="007C3772"/>
    <w:rsid w:val="007C3883"/>
    <w:rsid w:val="007C42A8"/>
    <w:rsid w:val="007C4F94"/>
    <w:rsid w:val="007C6D4C"/>
    <w:rsid w:val="007C7F76"/>
    <w:rsid w:val="007D2899"/>
    <w:rsid w:val="007D291E"/>
    <w:rsid w:val="007D366B"/>
    <w:rsid w:val="007D58C1"/>
    <w:rsid w:val="007E1155"/>
    <w:rsid w:val="007E316F"/>
    <w:rsid w:val="007E47E3"/>
    <w:rsid w:val="007E7609"/>
    <w:rsid w:val="007E7E7B"/>
    <w:rsid w:val="007F23D5"/>
    <w:rsid w:val="007F29AB"/>
    <w:rsid w:val="007F2D1A"/>
    <w:rsid w:val="007F311C"/>
    <w:rsid w:val="007F4B1E"/>
    <w:rsid w:val="00801961"/>
    <w:rsid w:val="0080263B"/>
    <w:rsid w:val="008107C0"/>
    <w:rsid w:val="00814BA3"/>
    <w:rsid w:val="00815954"/>
    <w:rsid w:val="008169CE"/>
    <w:rsid w:val="00820B84"/>
    <w:rsid w:val="0082142D"/>
    <w:rsid w:val="00823EB9"/>
    <w:rsid w:val="00825BB6"/>
    <w:rsid w:val="008264BF"/>
    <w:rsid w:val="00840902"/>
    <w:rsid w:val="00842BEF"/>
    <w:rsid w:val="00845786"/>
    <w:rsid w:val="00845E78"/>
    <w:rsid w:val="008476DA"/>
    <w:rsid w:val="00847E7F"/>
    <w:rsid w:val="00850D32"/>
    <w:rsid w:val="00852848"/>
    <w:rsid w:val="008556D8"/>
    <w:rsid w:val="00856065"/>
    <w:rsid w:val="00860EB6"/>
    <w:rsid w:val="00861192"/>
    <w:rsid w:val="008611C4"/>
    <w:rsid w:val="00861A31"/>
    <w:rsid w:val="0086599A"/>
    <w:rsid w:val="00875019"/>
    <w:rsid w:val="008769B7"/>
    <w:rsid w:val="00877BA4"/>
    <w:rsid w:val="008812EF"/>
    <w:rsid w:val="00882CBF"/>
    <w:rsid w:val="00885BFA"/>
    <w:rsid w:val="008872E0"/>
    <w:rsid w:val="00887D69"/>
    <w:rsid w:val="00890A3C"/>
    <w:rsid w:val="00890C76"/>
    <w:rsid w:val="0089251F"/>
    <w:rsid w:val="00897F42"/>
    <w:rsid w:val="008A308C"/>
    <w:rsid w:val="008A348C"/>
    <w:rsid w:val="008A3EF1"/>
    <w:rsid w:val="008B6E09"/>
    <w:rsid w:val="008C54AE"/>
    <w:rsid w:val="008D25F6"/>
    <w:rsid w:val="008D2ECA"/>
    <w:rsid w:val="008D4F45"/>
    <w:rsid w:val="008D55D8"/>
    <w:rsid w:val="008D57F4"/>
    <w:rsid w:val="008D58B8"/>
    <w:rsid w:val="008D696A"/>
    <w:rsid w:val="008E5DCF"/>
    <w:rsid w:val="008F43CC"/>
    <w:rsid w:val="00901F5E"/>
    <w:rsid w:val="00903F52"/>
    <w:rsid w:val="009063F3"/>
    <w:rsid w:val="00906557"/>
    <w:rsid w:val="00906EB3"/>
    <w:rsid w:val="0091078B"/>
    <w:rsid w:val="009221FD"/>
    <w:rsid w:val="009305B6"/>
    <w:rsid w:val="00931EF6"/>
    <w:rsid w:val="00932E7E"/>
    <w:rsid w:val="00933EED"/>
    <w:rsid w:val="00933FA8"/>
    <w:rsid w:val="00935ABC"/>
    <w:rsid w:val="00936A18"/>
    <w:rsid w:val="0093703C"/>
    <w:rsid w:val="00942235"/>
    <w:rsid w:val="009453A0"/>
    <w:rsid w:val="009529A5"/>
    <w:rsid w:val="009540F1"/>
    <w:rsid w:val="0096146E"/>
    <w:rsid w:val="00961955"/>
    <w:rsid w:val="0096383D"/>
    <w:rsid w:val="00965B77"/>
    <w:rsid w:val="00966806"/>
    <w:rsid w:val="00967130"/>
    <w:rsid w:val="0097098D"/>
    <w:rsid w:val="00980B38"/>
    <w:rsid w:val="00981DD1"/>
    <w:rsid w:val="009830C3"/>
    <w:rsid w:val="00984D89"/>
    <w:rsid w:val="00986059"/>
    <w:rsid w:val="009866CA"/>
    <w:rsid w:val="009934E0"/>
    <w:rsid w:val="00993A63"/>
    <w:rsid w:val="00995CD6"/>
    <w:rsid w:val="00995EA0"/>
    <w:rsid w:val="009A224D"/>
    <w:rsid w:val="009A3BF5"/>
    <w:rsid w:val="009A4726"/>
    <w:rsid w:val="009A4FF9"/>
    <w:rsid w:val="009A5105"/>
    <w:rsid w:val="009A6CD4"/>
    <w:rsid w:val="009B0089"/>
    <w:rsid w:val="009B0610"/>
    <w:rsid w:val="009B31F9"/>
    <w:rsid w:val="009B41A4"/>
    <w:rsid w:val="009C0D8E"/>
    <w:rsid w:val="009C2FCE"/>
    <w:rsid w:val="009C4D89"/>
    <w:rsid w:val="009C78C9"/>
    <w:rsid w:val="009C7953"/>
    <w:rsid w:val="009D1AF9"/>
    <w:rsid w:val="009D5DAA"/>
    <w:rsid w:val="009E5CA8"/>
    <w:rsid w:val="009F7B38"/>
    <w:rsid w:val="00A00515"/>
    <w:rsid w:val="00A03F3C"/>
    <w:rsid w:val="00A04450"/>
    <w:rsid w:val="00A045F0"/>
    <w:rsid w:val="00A13A97"/>
    <w:rsid w:val="00A1667D"/>
    <w:rsid w:val="00A2359B"/>
    <w:rsid w:val="00A249E4"/>
    <w:rsid w:val="00A2525B"/>
    <w:rsid w:val="00A26FDC"/>
    <w:rsid w:val="00A37143"/>
    <w:rsid w:val="00A37D69"/>
    <w:rsid w:val="00A40386"/>
    <w:rsid w:val="00A41FD7"/>
    <w:rsid w:val="00A42CDE"/>
    <w:rsid w:val="00A45EE3"/>
    <w:rsid w:val="00A47A11"/>
    <w:rsid w:val="00A513B0"/>
    <w:rsid w:val="00A551D7"/>
    <w:rsid w:val="00A5760E"/>
    <w:rsid w:val="00A6102F"/>
    <w:rsid w:val="00A614FC"/>
    <w:rsid w:val="00A61677"/>
    <w:rsid w:val="00A7022A"/>
    <w:rsid w:val="00A710D3"/>
    <w:rsid w:val="00A7128C"/>
    <w:rsid w:val="00A7324E"/>
    <w:rsid w:val="00A73B1D"/>
    <w:rsid w:val="00A73E5B"/>
    <w:rsid w:val="00A77016"/>
    <w:rsid w:val="00A7773C"/>
    <w:rsid w:val="00A80BFE"/>
    <w:rsid w:val="00A8259D"/>
    <w:rsid w:val="00A84541"/>
    <w:rsid w:val="00A84EFA"/>
    <w:rsid w:val="00A91C4B"/>
    <w:rsid w:val="00A91FD2"/>
    <w:rsid w:val="00A92172"/>
    <w:rsid w:val="00A9427B"/>
    <w:rsid w:val="00A94B66"/>
    <w:rsid w:val="00AA1949"/>
    <w:rsid w:val="00AB6632"/>
    <w:rsid w:val="00AC2C8B"/>
    <w:rsid w:val="00AD3F62"/>
    <w:rsid w:val="00AD6079"/>
    <w:rsid w:val="00AE0D20"/>
    <w:rsid w:val="00AE2E80"/>
    <w:rsid w:val="00AF0B4E"/>
    <w:rsid w:val="00AF1BB5"/>
    <w:rsid w:val="00AF50B0"/>
    <w:rsid w:val="00AF67A1"/>
    <w:rsid w:val="00B02464"/>
    <w:rsid w:val="00B02BC6"/>
    <w:rsid w:val="00B04029"/>
    <w:rsid w:val="00B06CAC"/>
    <w:rsid w:val="00B074EE"/>
    <w:rsid w:val="00B0755E"/>
    <w:rsid w:val="00B13F04"/>
    <w:rsid w:val="00B22212"/>
    <w:rsid w:val="00B2294A"/>
    <w:rsid w:val="00B26DC4"/>
    <w:rsid w:val="00B31E40"/>
    <w:rsid w:val="00B32E41"/>
    <w:rsid w:val="00B33435"/>
    <w:rsid w:val="00B3623B"/>
    <w:rsid w:val="00B400C8"/>
    <w:rsid w:val="00B400E2"/>
    <w:rsid w:val="00B43051"/>
    <w:rsid w:val="00B438AD"/>
    <w:rsid w:val="00B46FA0"/>
    <w:rsid w:val="00B47F44"/>
    <w:rsid w:val="00B52550"/>
    <w:rsid w:val="00B52F16"/>
    <w:rsid w:val="00B53581"/>
    <w:rsid w:val="00B55824"/>
    <w:rsid w:val="00B60E35"/>
    <w:rsid w:val="00B626AF"/>
    <w:rsid w:val="00B63592"/>
    <w:rsid w:val="00B63B26"/>
    <w:rsid w:val="00B6658C"/>
    <w:rsid w:val="00B66793"/>
    <w:rsid w:val="00B67E09"/>
    <w:rsid w:val="00B70457"/>
    <w:rsid w:val="00B7632F"/>
    <w:rsid w:val="00B77E4C"/>
    <w:rsid w:val="00B83823"/>
    <w:rsid w:val="00B84657"/>
    <w:rsid w:val="00B90DFF"/>
    <w:rsid w:val="00B91C1C"/>
    <w:rsid w:val="00B94186"/>
    <w:rsid w:val="00B95AA0"/>
    <w:rsid w:val="00B97B2F"/>
    <w:rsid w:val="00BA17CC"/>
    <w:rsid w:val="00BA2162"/>
    <w:rsid w:val="00BA2FDA"/>
    <w:rsid w:val="00BA49AE"/>
    <w:rsid w:val="00BA652B"/>
    <w:rsid w:val="00BA76B2"/>
    <w:rsid w:val="00BB1874"/>
    <w:rsid w:val="00BB5C6D"/>
    <w:rsid w:val="00BB765C"/>
    <w:rsid w:val="00BC09EC"/>
    <w:rsid w:val="00BC3B9F"/>
    <w:rsid w:val="00BC40E7"/>
    <w:rsid w:val="00BC6122"/>
    <w:rsid w:val="00BC70F1"/>
    <w:rsid w:val="00BC7B26"/>
    <w:rsid w:val="00BD4CDA"/>
    <w:rsid w:val="00BD6072"/>
    <w:rsid w:val="00BD718E"/>
    <w:rsid w:val="00BE2297"/>
    <w:rsid w:val="00BF0E36"/>
    <w:rsid w:val="00BF11C6"/>
    <w:rsid w:val="00BF4D60"/>
    <w:rsid w:val="00C03C38"/>
    <w:rsid w:val="00C04781"/>
    <w:rsid w:val="00C063CA"/>
    <w:rsid w:val="00C10543"/>
    <w:rsid w:val="00C14E1D"/>
    <w:rsid w:val="00C15857"/>
    <w:rsid w:val="00C20926"/>
    <w:rsid w:val="00C25CDF"/>
    <w:rsid w:val="00C30838"/>
    <w:rsid w:val="00C31E80"/>
    <w:rsid w:val="00C3394C"/>
    <w:rsid w:val="00C409EE"/>
    <w:rsid w:val="00C44B2B"/>
    <w:rsid w:val="00C46567"/>
    <w:rsid w:val="00C479C1"/>
    <w:rsid w:val="00C50245"/>
    <w:rsid w:val="00C53834"/>
    <w:rsid w:val="00C54298"/>
    <w:rsid w:val="00C6106D"/>
    <w:rsid w:val="00C62046"/>
    <w:rsid w:val="00C67173"/>
    <w:rsid w:val="00C70F08"/>
    <w:rsid w:val="00C7184E"/>
    <w:rsid w:val="00C73AD7"/>
    <w:rsid w:val="00C7410D"/>
    <w:rsid w:val="00C75D66"/>
    <w:rsid w:val="00C86516"/>
    <w:rsid w:val="00C867AC"/>
    <w:rsid w:val="00C91135"/>
    <w:rsid w:val="00C960C2"/>
    <w:rsid w:val="00CA0FC7"/>
    <w:rsid w:val="00CA2B8D"/>
    <w:rsid w:val="00CA7162"/>
    <w:rsid w:val="00CA7C67"/>
    <w:rsid w:val="00CA7DD5"/>
    <w:rsid w:val="00CB2BCC"/>
    <w:rsid w:val="00CB3B02"/>
    <w:rsid w:val="00CB5266"/>
    <w:rsid w:val="00CB70EF"/>
    <w:rsid w:val="00CC5822"/>
    <w:rsid w:val="00CC7C7B"/>
    <w:rsid w:val="00CD36E2"/>
    <w:rsid w:val="00CD4769"/>
    <w:rsid w:val="00CE1174"/>
    <w:rsid w:val="00CE572E"/>
    <w:rsid w:val="00CE7746"/>
    <w:rsid w:val="00CF0216"/>
    <w:rsid w:val="00CF24C0"/>
    <w:rsid w:val="00CF430C"/>
    <w:rsid w:val="00CF59AA"/>
    <w:rsid w:val="00CF5FA8"/>
    <w:rsid w:val="00D028FB"/>
    <w:rsid w:val="00D03D99"/>
    <w:rsid w:val="00D06092"/>
    <w:rsid w:val="00D06865"/>
    <w:rsid w:val="00D07E38"/>
    <w:rsid w:val="00D10CB1"/>
    <w:rsid w:val="00D12642"/>
    <w:rsid w:val="00D13B14"/>
    <w:rsid w:val="00D148F6"/>
    <w:rsid w:val="00D157C9"/>
    <w:rsid w:val="00D163DA"/>
    <w:rsid w:val="00D2375D"/>
    <w:rsid w:val="00D32205"/>
    <w:rsid w:val="00D32216"/>
    <w:rsid w:val="00D336F9"/>
    <w:rsid w:val="00D340A4"/>
    <w:rsid w:val="00D34972"/>
    <w:rsid w:val="00D3553A"/>
    <w:rsid w:val="00D40C84"/>
    <w:rsid w:val="00D44346"/>
    <w:rsid w:val="00D44416"/>
    <w:rsid w:val="00D53DB9"/>
    <w:rsid w:val="00D561FB"/>
    <w:rsid w:val="00D60096"/>
    <w:rsid w:val="00D619D0"/>
    <w:rsid w:val="00D743B8"/>
    <w:rsid w:val="00D767C0"/>
    <w:rsid w:val="00D76F6B"/>
    <w:rsid w:val="00D820AA"/>
    <w:rsid w:val="00D86C5B"/>
    <w:rsid w:val="00D8701C"/>
    <w:rsid w:val="00D87D0B"/>
    <w:rsid w:val="00D9493E"/>
    <w:rsid w:val="00D94FF4"/>
    <w:rsid w:val="00D95062"/>
    <w:rsid w:val="00D96FC7"/>
    <w:rsid w:val="00DA0114"/>
    <w:rsid w:val="00DA22B6"/>
    <w:rsid w:val="00DB42EC"/>
    <w:rsid w:val="00DB443B"/>
    <w:rsid w:val="00DB7B2D"/>
    <w:rsid w:val="00DC0B0B"/>
    <w:rsid w:val="00DC1995"/>
    <w:rsid w:val="00DC1F83"/>
    <w:rsid w:val="00DC4E13"/>
    <w:rsid w:val="00DC4E5C"/>
    <w:rsid w:val="00DD42C7"/>
    <w:rsid w:val="00DD4D99"/>
    <w:rsid w:val="00DD76B8"/>
    <w:rsid w:val="00DE0FF4"/>
    <w:rsid w:val="00DE10C1"/>
    <w:rsid w:val="00DE1329"/>
    <w:rsid w:val="00DE7ABA"/>
    <w:rsid w:val="00DE7AE5"/>
    <w:rsid w:val="00DF44F7"/>
    <w:rsid w:val="00E048FA"/>
    <w:rsid w:val="00E05A44"/>
    <w:rsid w:val="00E06BD0"/>
    <w:rsid w:val="00E0712D"/>
    <w:rsid w:val="00E07F4F"/>
    <w:rsid w:val="00E11513"/>
    <w:rsid w:val="00E16A6D"/>
    <w:rsid w:val="00E1740C"/>
    <w:rsid w:val="00E208AF"/>
    <w:rsid w:val="00E20F6B"/>
    <w:rsid w:val="00E25A5F"/>
    <w:rsid w:val="00E266FE"/>
    <w:rsid w:val="00E31F57"/>
    <w:rsid w:val="00E34C59"/>
    <w:rsid w:val="00E40357"/>
    <w:rsid w:val="00E42BD0"/>
    <w:rsid w:val="00E45A56"/>
    <w:rsid w:val="00E468B9"/>
    <w:rsid w:val="00E46BF2"/>
    <w:rsid w:val="00E46C93"/>
    <w:rsid w:val="00E50DF1"/>
    <w:rsid w:val="00E521D6"/>
    <w:rsid w:val="00E543A5"/>
    <w:rsid w:val="00E5524E"/>
    <w:rsid w:val="00E55A94"/>
    <w:rsid w:val="00E609F3"/>
    <w:rsid w:val="00E60A20"/>
    <w:rsid w:val="00E61293"/>
    <w:rsid w:val="00E61396"/>
    <w:rsid w:val="00E64599"/>
    <w:rsid w:val="00E66DE7"/>
    <w:rsid w:val="00E7426B"/>
    <w:rsid w:val="00E80ECB"/>
    <w:rsid w:val="00E860C6"/>
    <w:rsid w:val="00E86C64"/>
    <w:rsid w:val="00E86DF4"/>
    <w:rsid w:val="00E97B85"/>
    <w:rsid w:val="00EA068E"/>
    <w:rsid w:val="00EA212F"/>
    <w:rsid w:val="00EA516C"/>
    <w:rsid w:val="00EC0686"/>
    <w:rsid w:val="00EC5E56"/>
    <w:rsid w:val="00EC5F8D"/>
    <w:rsid w:val="00ED2642"/>
    <w:rsid w:val="00ED2EAB"/>
    <w:rsid w:val="00ED3FA1"/>
    <w:rsid w:val="00ED4694"/>
    <w:rsid w:val="00EE4591"/>
    <w:rsid w:val="00EE4AA6"/>
    <w:rsid w:val="00EE6899"/>
    <w:rsid w:val="00EF3D52"/>
    <w:rsid w:val="00EF4513"/>
    <w:rsid w:val="00EF4F47"/>
    <w:rsid w:val="00EF7063"/>
    <w:rsid w:val="00EF7D97"/>
    <w:rsid w:val="00F03A41"/>
    <w:rsid w:val="00F0672F"/>
    <w:rsid w:val="00F071C4"/>
    <w:rsid w:val="00F076CF"/>
    <w:rsid w:val="00F1101F"/>
    <w:rsid w:val="00F1291E"/>
    <w:rsid w:val="00F21342"/>
    <w:rsid w:val="00F226F0"/>
    <w:rsid w:val="00F23CF2"/>
    <w:rsid w:val="00F25EBB"/>
    <w:rsid w:val="00F30EDC"/>
    <w:rsid w:val="00F31585"/>
    <w:rsid w:val="00F32BF4"/>
    <w:rsid w:val="00F37669"/>
    <w:rsid w:val="00F4118F"/>
    <w:rsid w:val="00F453D6"/>
    <w:rsid w:val="00F50149"/>
    <w:rsid w:val="00F55741"/>
    <w:rsid w:val="00F616C2"/>
    <w:rsid w:val="00F631B9"/>
    <w:rsid w:val="00F6371E"/>
    <w:rsid w:val="00F651B3"/>
    <w:rsid w:val="00F655D9"/>
    <w:rsid w:val="00F77FBB"/>
    <w:rsid w:val="00F80E14"/>
    <w:rsid w:val="00F8480C"/>
    <w:rsid w:val="00F857DB"/>
    <w:rsid w:val="00F865CB"/>
    <w:rsid w:val="00F87248"/>
    <w:rsid w:val="00F872DB"/>
    <w:rsid w:val="00F9042D"/>
    <w:rsid w:val="00F90888"/>
    <w:rsid w:val="00F91C2F"/>
    <w:rsid w:val="00F93160"/>
    <w:rsid w:val="00FA3FBC"/>
    <w:rsid w:val="00FA5FE8"/>
    <w:rsid w:val="00FA6745"/>
    <w:rsid w:val="00FB16DF"/>
    <w:rsid w:val="00FB3ADD"/>
    <w:rsid w:val="00FB3AF4"/>
    <w:rsid w:val="00FB5E1F"/>
    <w:rsid w:val="00FB72D9"/>
    <w:rsid w:val="00FC1DF7"/>
    <w:rsid w:val="00FC2227"/>
    <w:rsid w:val="00FD2496"/>
    <w:rsid w:val="00FD2AE8"/>
    <w:rsid w:val="00FD3C78"/>
    <w:rsid w:val="00FD6DCB"/>
    <w:rsid w:val="00FE1421"/>
    <w:rsid w:val="00FE2D3A"/>
    <w:rsid w:val="00FE5FA6"/>
    <w:rsid w:val="00FE6FA4"/>
    <w:rsid w:val="00FF10DE"/>
    <w:rsid w:val="00FF22C4"/>
    <w:rsid w:val="00FF3888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EF5AA32"/>
  <w15:docId w15:val="{DB5C2082-95E5-49B1-8618-0DCC901C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4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Nadpis ZD"/>
    <w:link w:val="Nadpis1Char"/>
    <w:qFormat/>
    <w:rsid w:val="00FF74AA"/>
    <w:pPr>
      <w:keepNext/>
      <w:numPr>
        <w:numId w:val="6"/>
      </w:numPr>
      <w:spacing w:before="360" w:after="180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74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74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F74AA"/>
    <w:pPr>
      <w:spacing w:before="240" w:after="60"/>
      <w:outlineLvl w:val="7"/>
    </w:pPr>
    <w:rPr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link w:val="Nadpis1"/>
    <w:rsid w:val="00FF74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FF74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semiHidden/>
    <w:rsid w:val="00FF74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rsid w:val="00FF74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8Char">
    <w:name w:val="Nadpis 8 Char"/>
    <w:link w:val="Nadpis8"/>
    <w:rsid w:val="00FF74A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hlav">
    <w:name w:val="header"/>
    <w:basedOn w:val="Normln"/>
    <w:link w:val="ZhlavChar"/>
    <w:rsid w:val="00FF74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F74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F74AA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link w:val="Zkladntext2"/>
    <w:rsid w:val="00FF74AA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FF74AA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customStyle="1" w:styleId="NzevChar">
    <w:name w:val="Název Char"/>
    <w:link w:val="Nzev"/>
    <w:rsid w:val="00FF74AA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FF74AA"/>
  </w:style>
  <w:style w:type="paragraph" w:styleId="Zkladntext3">
    <w:name w:val="Body Text 3"/>
    <w:basedOn w:val="Normln"/>
    <w:link w:val="Zkladntext3Char"/>
    <w:rsid w:val="00FF74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FF74A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">
    <w:basedOn w:val="Normln"/>
    <w:next w:val="Rozloendokumentu"/>
    <w:rsid w:val="00FF74A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FF74AA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rsid w:val="00FF74A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FF74AA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character" w:styleId="Sledovanodkaz">
    <w:name w:val="FollowedHyperlink"/>
    <w:rsid w:val="00FF74AA"/>
    <w:rPr>
      <w:color w:val="800080"/>
      <w:u w:val="single"/>
    </w:rPr>
  </w:style>
  <w:style w:type="paragraph" w:styleId="Obsah3">
    <w:name w:val="toc 3"/>
    <w:basedOn w:val="Normln"/>
    <w:next w:val="Normln"/>
    <w:autoRedefine/>
    <w:semiHidden/>
    <w:rsid w:val="00FF74AA"/>
    <w:pPr>
      <w:ind w:left="240"/>
    </w:pPr>
    <w:rPr>
      <w:rFonts w:ascii="Calibri" w:hAnsi="Calibri" w:cs="Calibri"/>
      <w:sz w:val="20"/>
      <w:szCs w:val="20"/>
    </w:rPr>
  </w:style>
  <w:style w:type="paragraph" w:styleId="Zkladntextodsazen">
    <w:name w:val="Body Text Indent"/>
    <w:basedOn w:val="Normln"/>
    <w:link w:val="ZkladntextodsazenChar"/>
    <w:rsid w:val="00FF74A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F74AA"/>
    <w:pPr>
      <w:spacing w:after="120"/>
    </w:pPr>
  </w:style>
  <w:style w:type="character" w:customStyle="1" w:styleId="ZkladntextChar">
    <w:name w:val="Základní text Char"/>
    <w:link w:val="Zkladntex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FF74AA"/>
    <w:rPr>
      <w:rFonts w:ascii="Arial" w:hAnsi="Arial" w:cs="Arial"/>
    </w:rPr>
  </w:style>
  <w:style w:type="paragraph" w:customStyle="1" w:styleId="BodyText31">
    <w:name w:val="Body Text 31"/>
    <w:basedOn w:val="Normln"/>
    <w:rsid w:val="00FF74A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C50245"/>
    <w:pPr>
      <w:numPr>
        <w:numId w:val="5"/>
      </w:numPr>
      <w:shd w:val="clear" w:color="auto" w:fill="DBE5F1"/>
      <w:tabs>
        <w:tab w:val="clear" w:pos="0"/>
      </w:tabs>
      <w:spacing w:before="240" w:after="240"/>
      <w:ind w:left="357" w:hanging="357"/>
    </w:pPr>
    <w:rPr>
      <w:sz w:val="28"/>
    </w:rPr>
  </w:style>
  <w:style w:type="paragraph" w:customStyle="1" w:styleId="Styl2">
    <w:name w:val="Styl2"/>
    <w:basedOn w:val="Nadpis1"/>
    <w:next w:val="Nadpis1"/>
    <w:qFormat/>
    <w:rsid w:val="00FF74AA"/>
  </w:style>
  <w:style w:type="paragraph" w:customStyle="1" w:styleId="Styl3">
    <w:name w:val="Styl3"/>
    <w:basedOn w:val="Nadpis1"/>
    <w:next w:val="Nadpis1"/>
    <w:qFormat/>
    <w:rsid w:val="00481DCE"/>
    <w:pPr>
      <w:numPr>
        <w:numId w:val="0"/>
      </w:numPr>
      <w:shd w:val="clear" w:color="auto" w:fill="99CCFF"/>
      <w:tabs>
        <w:tab w:val="num" w:pos="0"/>
      </w:tabs>
    </w:pPr>
    <w:rPr>
      <w:bCs w:val="0"/>
      <w:sz w:val="28"/>
    </w:rPr>
  </w:style>
  <w:style w:type="paragraph" w:styleId="Obsah4">
    <w:name w:val="toc 4"/>
    <w:basedOn w:val="Normln"/>
    <w:next w:val="Normln"/>
    <w:autoRedefine/>
    <w:rsid w:val="00FF74AA"/>
    <w:pPr>
      <w:ind w:left="48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rsid w:val="00FF74AA"/>
    <w:pPr>
      <w:ind w:left="72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rsid w:val="00FF74AA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rsid w:val="00FF74AA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rsid w:val="00FF74AA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rsid w:val="00FF74AA"/>
    <w:pPr>
      <w:ind w:left="1680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uiPriority w:val="99"/>
    <w:rsid w:val="00FF74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F74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F74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F74AA"/>
    <w:rPr>
      <w:b/>
      <w:bCs/>
    </w:rPr>
  </w:style>
  <w:style w:type="character" w:customStyle="1" w:styleId="PedmtkomenteChar">
    <w:name w:val="Předmět komentáře Char"/>
    <w:link w:val="Pedmtkomente"/>
    <w:rsid w:val="00FF7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F74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F74AA"/>
    <w:rPr>
      <w:rFonts w:ascii="Times New Roman" w:eastAsia="Times New Roman" w:hAnsi="Times New Roman"/>
      <w:sz w:val="24"/>
      <w:szCs w:val="24"/>
    </w:rPr>
  </w:style>
  <w:style w:type="paragraph" w:customStyle="1" w:styleId="VZanadpis4">
    <w:name w:val="VZ_a_nadpis4"/>
    <w:basedOn w:val="Normlnweb"/>
    <w:uiPriority w:val="99"/>
    <w:semiHidden/>
    <w:rsid w:val="00FF74AA"/>
    <w:pPr>
      <w:numPr>
        <w:numId w:val="8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paragraph" w:styleId="Normlnweb">
    <w:name w:val="Normal (Web)"/>
    <w:basedOn w:val="Normln"/>
    <w:rsid w:val="00FF74A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F74A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D05C5"/>
    <w:pPr>
      <w:numPr>
        <w:numId w:val="11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Default">
    <w:name w:val="Default"/>
    <w:rsid w:val="009453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D4769"/>
    <w:pPr>
      <w:spacing w:before="120" w:after="120"/>
      <w:jc w:val="both"/>
    </w:pPr>
    <w:rPr>
      <w:rFonts w:eastAsia="SimSun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CD4769"/>
    <w:rPr>
      <w:rFonts w:ascii="Times New Roman" w:eastAsia="SimSun" w:hAnsi="Times New Roman"/>
      <w:sz w:val="16"/>
      <w:lang w:eastAsia="en-US"/>
    </w:rPr>
  </w:style>
  <w:style w:type="character" w:styleId="Znakapoznpodarou">
    <w:name w:val="footnote reference"/>
    <w:uiPriority w:val="99"/>
    <w:rsid w:val="00CD4769"/>
    <w:rPr>
      <w:vertAlign w:val="superscript"/>
    </w:rPr>
  </w:style>
  <w:style w:type="paragraph" w:customStyle="1" w:styleId="Stednseznam2zvraznn41">
    <w:name w:val="Střední seznam 2 – zvýraznění 41"/>
    <w:basedOn w:val="Normln"/>
    <w:uiPriority w:val="34"/>
    <w:qFormat/>
    <w:rsid w:val="008769B7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paragraph" w:styleId="Odstavecseseznamem">
    <w:name w:val="List Paragraph"/>
    <w:basedOn w:val="Normln"/>
    <w:uiPriority w:val="34"/>
    <w:qFormat/>
    <w:rsid w:val="009A22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F453D6"/>
    <w:pPr>
      <w:numPr>
        <w:ilvl w:val="1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F453D6"/>
    <w:pPr>
      <w:numPr>
        <w:ilvl w:val="2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453D6"/>
    <w:pPr>
      <w:keepNext/>
      <w:keepLines/>
      <w:numPr>
        <w:numId w:val="3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F453D6"/>
    <w:pPr>
      <w:numPr>
        <w:numId w:val="29"/>
      </w:numPr>
    </w:pPr>
  </w:style>
  <w:style w:type="paragraph" w:styleId="Bezmezer">
    <w:name w:val="No Spacing"/>
    <w:uiPriority w:val="1"/>
    <w:qFormat/>
    <w:rsid w:val="00F453D6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FC908C939C6E44AC2D8B7E3C57B3A6" ma:contentTypeVersion="" ma:contentTypeDescription="Vytvoří nový dokument" ma:contentTypeScope="" ma:versionID="5c1319b52a803f07267357302b681fa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0CED1-4769-4053-8FEB-D099B6E82D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BD6577-B08A-4664-B99E-258229B3B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A7B0AF-8846-4161-8152-0D1FC78380CF}">
  <ds:schemaRefs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$ListId:dokumentyvz;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F4D3730-9C8D-4503-A929-AFCE77394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 - Tiskové a reprografické služby</vt:lpstr>
      <vt:lpstr/>
    </vt:vector>
  </TitlesOfParts>
  <Company>Hewlett-Packard Company</Company>
  <LinksUpToDate>false</LinksUpToDate>
  <CharactersWithSpaces>789</CharactersWithSpaces>
  <SharedDoc>false</SharedDoc>
  <HLinks>
    <vt:vector size="36" baseType="variant">
      <vt:variant>
        <vt:i4>3539004</vt:i4>
      </vt:variant>
      <vt:variant>
        <vt:i4>87</vt:i4>
      </vt:variant>
      <vt:variant>
        <vt:i4>0</vt:i4>
      </vt:variant>
      <vt:variant>
        <vt:i4>5</vt:i4>
      </vt:variant>
      <vt:variant>
        <vt:lpwstr>https://verejnezakazky.rozhlas.cz/</vt:lpwstr>
      </vt:variant>
      <vt:variant>
        <vt:lpwstr/>
      </vt:variant>
      <vt:variant>
        <vt:i4>1245293</vt:i4>
      </vt:variant>
      <vt:variant>
        <vt:i4>84</vt:i4>
      </vt:variant>
      <vt:variant>
        <vt:i4>0</vt:i4>
      </vt:variant>
      <vt:variant>
        <vt:i4>5</vt:i4>
      </vt:variant>
      <vt:variant>
        <vt:lpwstr>mailto:libor.kraus@rozhlas.cz</vt:lpwstr>
      </vt:variant>
      <vt:variant>
        <vt:lpwstr/>
      </vt:variant>
      <vt:variant>
        <vt:i4>7471125</vt:i4>
      </vt:variant>
      <vt:variant>
        <vt:i4>81</vt:i4>
      </vt:variant>
      <vt:variant>
        <vt:i4>0</vt:i4>
      </vt:variant>
      <vt:variant>
        <vt:i4>5</vt:i4>
      </vt:variant>
      <vt:variant>
        <vt:lpwstr>mailto:jitka.adamkova@rozhlas.cz</vt:lpwstr>
      </vt:variant>
      <vt:variant>
        <vt:lpwstr/>
      </vt:variant>
      <vt:variant>
        <vt:i4>7340046</vt:i4>
      </vt:variant>
      <vt:variant>
        <vt:i4>78</vt:i4>
      </vt:variant>
      <vt:variant>
        <vt:i4>0</vt:i4>
      </vt:variant>
      <vt:variant>
        <vt:i4>5</vt:i4>
      </vt:variant>
      <vt:variant>
        <vt:lpwstr>mailto:david.kostelka@rozhlas.cz</vt:lpwstr>
      </vt:variant>
      <vt:variant>
        <vt:lpwstr/>
      </vt:variant>
      <vt:variant>
        <vt:i4>1507431</vt:i4>
      </vt:variant>
      <vt:variant>
        <vt:i4>75</vt:i4>
      </vt:variant>
      <vt:variant>
        <vt:i4>0</vt:i4>
      </vt:variant>
      <vt:variant>
        <vt:i4>5</vt:i4>
      </vt:variant>
      <vt:variant>
        <vt:lpwstr>mailto:sarka.pazderova@rozhlas.cz</vt:lpwstr>
      </vt:variant>
      <vt:variant>
        <vt:lpwstr/>
      </vt:variant>
      <vt:variant>
        <vt:i4>983159</vt:i4>
      </vt:variant>
      <vt:variant>
        <vt:i4>72</vt:i4>
      </vt:variant>
      <vt:variant>
        <vt:i4>0</vt:i4>
      </vt:variant>
      <vt:variant>
        <vt:i4>5</vt:i4>
      </vt:variant>
      <vt:variant>
        <vt:lpwstr>mailto:eva.gottova@rozhlas.cz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- Tiskové a reprografické služby</dc:title>
  <dc:creator>Pogodová Petra</dc:creator>
  <cp:lastModifiedBy>Gottová Eva</cp:lastModifiedBy>
  <cp:revision>2</cp:revision>
  <cp:lastPrinted>2016-09-22T11:26:00Z</cp:lastPrinted>
  <dcterms:created xsi:type="dcterms:W3CDTF">2019-06-14T10:45:00Z</dcterms:created>
  <dcterms:modified xsi:type="dcterms:W3CDTF">2019-06-14T10:45:00Z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0x01010045FC908C939C6E44AC2D8B7E3C57B3A6</vt:lpwstr>
  </property>
</Properties>
</file>